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927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张悦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1~7周</w:t>
      </w:r>
    </w:p>
    <w:bookmarkStart w:id="1" w:name="192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物理药剂学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(040833—002)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药学231;药学233;药学232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物理药剂学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(040833—002)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药学231;药学233;药学232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